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Büro </w:t>
            </w:r>
          </w:p>
          <w:p>
            <w:pPr>
              <w:spacing w:before="0" w:after="0" w:line="240" w:lineRule="auto"/>
            </w:pPr>
            <w:r>
              <w:t>2. 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010776290" name="660b7ff0-a356-11f0-8ba9-73c54b05da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74995877" name="660b7ff0-a356-11f0-8ba9-73c54b05dacc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Büro </w:t>
            </w:r>
          </w:p>
          <w:p>
            <w:pPr>
              <w:spacing w:before="0" w:after="0" w:line="240" w:lineRule="auto"/>
            </w:pPr>
            <w:r>
              <w:t>2.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75475557" name="8d55c9d0-a356-11f0-8ba9-73c54b05da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02924073" name="8d55c9d0-a356-11f0-8ba9-73c54b05dacc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Scheideggstrasse 70, 8002 Zürich</w:t>
          </w:r>
        </w:p>
        <w:p>
          <w:pPr>
            <w:spacing w:before="0" w:after="0"/>
          </w:pPr>
          <w:r>
            <w:t>525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